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6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盛恩泽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36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中药质量传感学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中药质量传感学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